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chwerzimattstrasse 55, 8912 Obfelden</w:t>
          </w:r>
        </w:p>
        <w:p>
          <w:pPr>
            <w:spacing w:before="0" w:after="0"/>
          </w:pPr>
          <w:r>
            <w:t>61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